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60633" w14:textId="77777777" w:rsidR="00536D1C" w:rsidRDefault="0053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244061"/>
          <w:sz w:val="20"/>
          <w:szCs w:val="20"/>
          <w:u w:val="single"/>
        </w:rPr>
      </w:pPr>
    </w:p>
    <w:p w14:paraId="4DD8B1E9" w14:textId="77777777" w:rsidR="00536D1C" w:rsidRDefault="000A57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244061"/>
          <w:sz w:val="20"/>
          <w:szCs w:val="20"/>
          <w:u w:val="single"/>
        </w:rPr>
      </w:pPr>
      <w:r>
        <w:rPr>
          <w:rFonts w:ascii="Arial" w:eastAsia="Arial" w:hAnsi="Arial" w:cs="Arial"/>
          <w:b/>
          <w:color w:val="244061"/>
          <w:sz w:val="20"/>
          <w:szCs w:val="20"/>
          <w:u w:val="single"/>
        </w:rPr>
        <w:t>Proforma Invoice for Student Prepayment</w:t>
      </w:r>
    </w:p>
    <w:p w14:paraId="0D2E1A41" w14:textId="77777777" w:rsidR="00536D1C" w:rsidRDefault="0053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</w:p>
    <w:p w14:paraId="3CB1E497" w14:textId="77777777" w:rsidR="00536D1C" w:rsidRDefault="000A571C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Issued by:  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Mesdheu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Education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Shpk</w:t>
      </w:r>
      <w:proofErr w:type="spellEnd"/>
    </w:p>
    <w:p w14:paraId="0F9B3872" w14:textId="77777777" w:rsidR="00536D1C" w:rsidRDefault="000A571C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proofErr w:type="gramStart"/>
      <w:r>
        <w:rPr>
          <w:rFonts w:ascii="Arial" w:eastAsia="Arial" w:hAnsi="Arial" w:cs="Arial"/>
          <w:color w:val="000000"/>
          <w:sz w:val="20"/>
          <w:szCs w:val="20"/>
        </w:rPr>
        <w:t xml:space="preserve">NUIS;   </w:t>
      </w:r>
      <w:proofErr w:type="gramEnd"/>
      <w:r>
        <w:rPr>
          <w:rFonts w:ascii="Arial" w:eastAsia="Arial" w:hAnsi="Arial" w:cs="Arial"/>
          <w:color w:val="000000"/>
          <w:sz w:val="20"/>
          <w:szCs w:val="20"/>
        </w:rPr>
        <w:t xml:space="preserve">       L62228009J</w:t>
      </w:r>
    </w:p>
    <w:p w14:paraId="50D11ABF" w14:textId="77777777" w:rsidR="00536D1C" w:rsidRDefault="000A571C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Address:    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Bulevardi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Gjergj Fishta nr 52, 1023,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Tiranë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Shqipëri</w:t>
      </w:r>
      <w:proofErr w:type="spellEnd"/>
    </w:p>
    <w:p w14:paraId="00FBE71C" w14:textId="77777777" w:rsidR="00536D1C" w:rsidRDefault="000A571C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Email:         </w:t>
      </w:r>
      <w:r>
        <w:rPr>
          <w:rFonts w:ascii="Arial" w:eastAsia="Arial" w:hAnsi="Arial" w:cs="Arial"/>
          <w:color w:val="0070C0"/>
          <w:sz w:val="20"/>
          <w:szCs w:val="20"/>
        </w:rPr>
        <w:t>internationalstudents@umsh.edu.al</w:t>
      </w:r>
    </w:p>
    <w:p w14:paraId="5ADDC8DB" w14:textId="77777777" w:rsidR="00536D1C" w:rsidRDefault="000A571C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Phone:        +355 69 554 3439</w:t>
      </w:r>
    </w:p>
    <w:tbl>
      <w:tblPr>
        <w:tblStyle w:val="a5"/>
        <w:tblW w:w="9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47"/>
        <w:gridCol w:w="4690"/>
      </w:tblGrid>
      <w:tr w:rsidR="00536D1C" w14:paraId="530D35F8" w14:textId="77777777">
        <w:trPr>
          <w:trHeight w:val="292"/>
        </w:trPr>
        <w:tc>
          <w:tcPr>
            <w:tcW w:w="5047" w:type="dxa"/>
            <w:vAlign w:val="center"/>
          </w:tcPr>
          <w:p w14:paraId="096F4F6E" w14:textId="77777777" w:rsidR="00536D1C" w:rsidRDefault="000A571C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Student Information</w:t>
            </w:r>
          </w:p>
        </w:tc>
        <w:tc>
          <w:tcPr>
            <w:tcW w:w="4690" w:type="dxa"/>
            <w:vAlign w:val="bottom"/>
          </w:tcPr>
          <w:p w14:paraId="0E46F40C" w14:textId="77777777" w:rsidR="00536D1C" w:rsidRDefault="000A571C">
            <w:pPr>
              <w:spacing w:after="0" w:line="240" w:lineRule="auto"/>
              <w:rPr>
                <w:rFonts w:ascii="Arial" w:eastAsia="Arial" w:hAnsi="Arial" w:cs="Arial"/>
                <w:b/>
                <w:color w:val="244061"/>
                <w:sz w:val="20"/>
                <w:szCs w:val="20"/>
                <w:u w:val="single"/>
              </w:rPr>
            </w:pPr>
            <w:r>
              <w:rPr>
                <w:rFonts w:ascii="Arial" w:eastAsia="Arial" w:hAnsi="Arial" w:cs="Arial"/>
                <w:b/>
                <w:color w:val="244061"/>
                <w:sz w:val="20"/>
                <w:szCs w:val="20"/>
                <w:u w:val="single"/>
              </w:rPr>
              <w:t>Study Program Details</w:t>
            </w:r>
          </w:p>
        </w:tc>
      </w:tr>
      <w:tr w:rsidR="00536D1C" w:rsidRPr="00602005" w14:paraId="68F3EFD9" w14:textId="77777777">
        <w:trPr>
          <w:trHeight w:val="292"/>
        </w:trPr>
        <w:tc>
          <w:tcPr>
            <w:tcW w:w="5047" w:type="dxa"/>
            <w:vAlign w:val="center"/>
          </w:tcPr>
          <w:p w14:paraId="3CDC3B1E" w14:textId="2346A7EF" w:rsidR="00536D1C" w:rsidRPr="00602005" w:rsidRDefault="000A571C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0200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Full Name: </w:t>
            </w:r>
            <w:r w:rsidR="00602005" w:rsidRPr="00602005">
              <w:rPr>
                <w:rFonts w:ascii="Arial" w:hAnsi="Arial" w:cs="Arial"/>
                <w:color w:val="222222"/>
                <w:shd w:val="clear" w:color="auto" w:fill="FFFFFF"/>
              </w:rPr>
              <w:t>${</w:t>
            </w:r>
            <w:proofErr w:type="spellStart"/>
            <w:r w:rsidR="00602005" w:rsidRPr="00602005">
              <w:rPr>
                <w:rFonts w:ascii="Arial" w:hAnsi="Arial" w:cs="Arial"/>
                <w:color w:val="222222"/>
                <w:shd w:val="clear" w:color="auto" w:fill="FFFFFF"/>
              </w:rPr>
              <w:t>student_name</w:t>
            </w:r>
            <w:proofErr w:type="spellEnd"/>
            <w:r w:rsidR="00602005" w:rsidRPr="00602005">
              <w:rPr>
                <w:rFonts w:ascii="Arial" w:hAnsi="Arial" w:cs="Arial"/>
                <w:color w:val="222222"/>
                <w:shd w:val="clear" w:color="auto" w:fill="FFFFFF"/>
              </w:rPr>
              <w:t>}</w:t>
            </w:r>
          </w:p>
        </w:tc>
        <w:tc>
          <w:tcPr>
            <w:tcW w:w="4690" w:type="dxa"/>
            <w:vAlign w:val="center"/>
          </w:tcPr>
          <w:p w14:paraId="67D4C770" w14:textId="4FD10AED" w:rsidR="00536D1C" w:rsidRPr="00602005" w:rsidRDefault="000A571C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0200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Program of Study: </w:t>
            </w:r>
            <w:r w:rsidR="00602005" w:rsidRPr="00602005">
              <w:rPr>
                <w:rFonts w:ascii="Arial" w:eastAsia="Arial" w:hAnsi="Arial" w:cs="Arial"/>
                <w:sz w:val="20"/>
                <w:szCs w:val="20"/>
              </w:rPr>
              <w:t>${</w:t>
            </w:r>
            <w:proofErr w:type="spellStart"/>
            <w:r w:rsidR="00602005" w:rsidRPr="00602005">
              <w:rPr>
                <w:rFonts w:ascii="Arial" w:eastAsia="Arial" w:hAnsi="Arial" w:cs="Arial"/>
                <w:sz w:val="20"/>
                <w:szCs w:val="20"/>
              </w:rPr>
              <w:t>study_prog</w:t>
            </w:r>
            <w:proofErr w:type="spellEnd"/>
            <w:r w:rsidR="00602005" w:rsidRPr="00602005">
              <w:rPr>
                <w:rFonts w:ascii="Arial" w:eastAsia="Arial" w:hAnsi="Arial" w:cs="Arial"/>
                <w:sz w:val="20"/>
                <w:szCs w:val="20"/>
              </w:rPr>
              <w:t>}</w:t>
            </w:r>
          </w:p>
        </w:tc>
      </w:tr>
      <w:tr w:rsidR="00536D1C" w:rsidRPr="00602005" w14:paraId="75050D85" w14:textId="77777777">
        <w:trPr>
          <w:trHeight w:val="292"/>
        </w:trPr>
        <w:tc>
          <w:tcPr>
            <w:tcW w:w="5047" w:type="dxa"/>
            <w:vAlign w:val="center"/>
          </w:tcPr>
          <w:p w14:paraId="714541B4" w14:textId="247145AE" w:rsidR="00536D1C" w:rsidRPr="00602005" w:rsidRDefault="000A571C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0200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Nationality: </w:t>
            </w:r>
            <w:r w:rsidR="00E94B10" w:rsidRPr="00602005">
              <w:rPr>
                <w:rFonts w:ascii="Arial" w:hAnsi="Arial" w:cs="Arial"/>
                <w:color w:val="222222"/>
                <w:shd w:val="clear" w:color="auto" w:fill="FFFFFF"/>
              </w:rPr>
              <w:t> </w:t>
            </w:r>
            <w:r w:rsidR="00602005" w:rsidRPr="00602005">
              <w:rPr>
                <w:rFonts w:ascii="Arial" w:hAnsi="Arial" w:cs="Arial"/>
                <w:color w:val="222222"/>
                <w:shd w:val="clear" w:color="auto" w:fill="FFFFFF"/>
              </w:rPr>
              <w:t>${nationality}</w:t>
            </w:r>
          </w:p>
        </w:tc>
        <w:tc>
          <w:tcPr>
            <w:tcW w:w="4690" w:type="dxa"/>
            <w:vAlign w:val="center"/>
          </w:tcPr>
          <w:p w14:paraId="08F6897C" w14:textId="0AF18564" w:rsidR="00536D1C" w:rsidRPr="00602005" w:rsidRDefault="000A571C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0200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Degree Level: (e.g., Bachelor / Master): </w:t>
            </w:r>
            <w:r w:rsidR="00602005" w:rsidRPr="00602005">
              <w:rPr>
                <w:rFonts w:ascii="Arial" w:eastAsia="Arial" w:hAnsi="Arial" w:cs="Arial"/>
                <w:color w:val="000000"/>
                <w:sz w:val="20"/>
                <w:szCs w:val="20"/>
              </w:rPr>
              <w:t>${level}</w:t>
            </w:r>
          </w:p>
        </w:tc>
      </w:tr>
      <w:tr w:rsidR="00536D1C" w:rsidRPr="00602005" w14:paraId="7F4EEEF5" w14:textId="77777777">
        <w:trPr>
          <w:trHeight w:val="292"/>
        </w:trPr>
        <w:tc>
          <w:tcPr>
            <w:tcW w:w="5047" w:type="dxa"/>
            <w:vAlign w:val="center"/>
          </w:tcPr>
          <w:p w14:paraId="5DE49F5A" w14:textId="16AE1DD4" w:rsidR="00536D1C" w:rsidRPr="00602005" w:rsidRDefault="000A571C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0200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Email: </w:t>
            </w:r>
            <w:r w:rsidR="00602005" w:rsidRPr="00602005">
              <w:rPr>
                <w:rFonts w:ascii="Arial" w:hAnsi="Arial" w:cs="Arial"/>
                <w:color w:val="222222"/>
                <w:shd w:val="clear" w:color="auto" w:fill="FFFFFF"/>
              </w:rPr>
              <w:t>${email}</w:t>
            </w:r>
          </w:p>
        </w:tc>
        <w:tc>
          <w:tcPr>
            <w:tcW w:w="4690" w:type="dxa"/>
            <w:vAlign w:val="center"/>
          </w:tcPr>
          <w:p w14:paraId="26C2193D" w14:textId="30446254" w:rsidR="00536D1C" w:rsidRPr="00602005" w:rsidRDefault="000A571C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0200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Academic Year: </w:t>
            </w:r>
            <w:r w:rsidR="00602005" w:rsidRPr="00602005">
              <w:rPr>
                <w:rFonts w:ascii="Arial" w:eastAsia="Arial" w:hAnsi="Arial" w:cs="Arial"/>
                <w:color w:val="000000"/>
                <w:sz w:val="20"/>
                <w:szCs w:val="20"/>
              </w:rPr>
              <w:t>${</w:t>
            </w:r>
            <w:proofErr w:type="spellStart"/>
            <w:r w:rsidR="00602005" w:rsidRPr="00602005">
              <w:rPr>
                <w:rFonts w:ascii="Arial" w:eastAsia="Arial" w:hAnsi="Arial" w:cs="Arial"/>
                <w:color w:val="000000"/>
                <w:sz w:val="20"/>
                <w:szCs w:val="20"/>
              </w:rPr>
              <w:t>academic_year</w:t>
            </w:r>
            <w:proofErr w:type="spellEnd"/>
            <w:r w:rsidR="00602005" w:rsidRPr="00602005">
              <w:rPr>
                <w:rFonts w:ascii="Arial" w:eastAsia="Arial" w:hAnsi="Arial" w:cs="Arial"/>
                <w:color w:val="000000"/>
                <w:sz w:val="20"/>
                <w:szCs w:val="20"/>
              </w:rPr>
              <w:t>}</w:t>
            </w:r>
            <w:r w:rsidRPr="0060200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536D1C" w:rsidRPr="00602005" w14:paraId="1030C8F2" w14:textId="77777777">
        <w:trPr>
          <w:trHeight w:val="292"/>
        </w:trPr>
        <w:tc>
          <w:tcPr>
            <w:tcW w:w="5047" w:type="dxa"/>
            <w:vAlign w:val="center"/>
          </w:tcPr>
          <w:p w14:paraId="123216E1" w14:textId="500B1771" w:rsidR="00536D1C" w:rsidRPr="00602005" w:rsidRDefault="000A571C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0200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Phone: </w:t>
            </w:r>
            <w:r w:rsidR="00602005" w:rsidRPr="00602005">
              <w:rPr>
                <w:rFonts w:ascii="Arial" w:hAnsi="Arial" w:cs="Arial"/>
                <w:color w:val="222222"/>
                <w:shd w:val="clear" w:color="auto" w:fill="FFFFFF"/>
              </w:rPr>
              <w:t>${</w:t>
            </w:r>
            <w:proofErr w:type="spellStart"/>
            <w:r w:rsidR="00602005" w:rsidRPr="00602005">
              <w:rPr>
                <w:rFonts w:ascii="Arial" w:hAnsi="Arial" w:cs="Arial"/>
                <w:color w:val="222222"/>
                <w:shd w:val="clear" w:color="auto" w:fill="FFFFFF"/>
              </w:rPr>
              <w:t>phone_nr</w:t>
            </w:r>
            <w:proofErr w:type="spellEnd"/>
            <w:r w:rsidR="00602005" w:rsidRPr="00602005">
              <w:rPr>
                <w:rFonts w:ascii="Arial" w:hAnsi="Arial" w:cs="Arial"/>
                <w:color w:val="222222"/>
                <w:shd w:val="clear" w:color="auto" w:fill="FFFFFF"/>
              </w:rPr>
              <w:t>}</w:t>
            </w:r>
          </w:p>
        </w:tc>
        <w:tc>
          <w:tcPr>
            <w:tcW w:w="4690" w:type="dxa"/>
            <w:vAlign w:val="bottom"/>
          </w:tcPr>
          <w:p w14:paraId="26A4828B" w14:textId="7809AD5B" w:rsidR="00536D1C" w:rsidRPr="00602005" w:rsidRDefault="000A571C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0200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Start Date: </w:t>
            </w:r>
            <w:r w:rsidR="00602005" w:rsidRPr="00602005">
              <w:rPr>
                <w:rFonts w:ascii="Arial" w:eastAsia="Arial" w:hAnsi="Arial" w:cs="Arial"/>
                <w:color w:val="000000"/>
                <w:sz w:val="20"/>
                <w:szCs w:val="20"/>
              </w:rPr>
              <w:t>${</w:t>
            </w:r>
            <w:proofErr w:type="spellStart"/>
            <w:r w:rsidR="00602005" w:rsidRPr="00602005">
              <w:rPr>
                <w:rFonts w:ascii="Arial" w:eastAsia="Arial" w:hAnsi="Arial" w:cs="Arial"/>
                <w:color w:val="000000"/>
                <w:sz w:val="20"/>
                <w:szCs w:val="20"/>
              </w:rPr>
              <w:t>start_Date</w:t>
            </w:r>
            <w:proofErr w:type="spellEnd"/>
            <w:r w:rsidR="00602005" w:rsidRPr="00602005">
              <w:rPr>
                <w:rFonts w:ascii="Arial" w:eastAsia="Arial" w:hAnsi="Arial" w:cs="Arial"/>
                <w:color w:val="000000"/>
                <w:sz w:val="20"/>
                <w:szCs w:val="20"/>
              </w:rPr>
              <w:t>}</w:t>
            </w:r>
          </w:p>
        </w:tc>
      </w:tr>
    </w:tbl>
    <w:p w14:paraId="3A99931A" w14:textId="77777777" w:rsidR="00536D1C" w:rsidRPr="00602005" w:rsidRDefault="00536D1C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</w:p>
    <w:p w14:paraId="30AD2636" w14:textId="77777777" w:rsidR="00536D1C" w:rsidRPr="00602005" w:rsidRDefault="000A57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244061"/>
          <w:sz w:val="20"/>
          <w:szCs w:val="20"/>
        </w:rPr>
      </w:pPr>
      <w:r w:rsidRPr="00602005">
        <w:rPr>
          <w:rFonts w:ascii="Arial" w:eastAsia="Arial" w:hAnsi="Arial" w:cs="Arial"/>
          <w:b/>
          <w:color w:val="244061"/>
          <w:sz w:val="20"/>
          <w:szCs w:val="20"/>
        </w:rPr>
        <w:t>Invoice Details</w:t>
      </w:r>
    </w:p>
    <w:p w14:paraId="7D9FB051" w14:textId="2545F506" w:rsidR="00536D1C" w:rsidRPr="00602005" w:rsidRDefault="000A57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  <w:r w:rsidRPr="00602005">
        <w:rPr>
          <w:rFonts w:ascii="Arial" w:eastAsia="Arial" w:hAnsi="Arial" w:cs="Arial"/>
          <w:color w:val="000000"/>
          <w:sz w:val="20"/>
          <w:szCs w:val="20"/>
        </w:rPr>
        <w:t xml:space="preserve">Invoice No.: </w:t>
      </w:r>
      <w:r w:rsidR="00602005" w:rsidRPr="00602005">
        <w:rPr>
          <w:rFonts w:ascii="Arial" w:eastAsia="Arial" w:hAnsi="Arial" w:cs="Arial"/>
          <w:sz w:val="20"/>
          <w:szCs w:val="20"/>
        </w:rPr>
        <w:t>${</w:t>
      </w:r>
      <w:proofErr w:type="spellStart"/>
      <w:r w:rsidR="00602005" w:rsidRPr="00602005">
        <w:rPr>
          <w:rFonts w:ascii="Arial" w:eastAsia="Arial" w:hAnsi="Arial" w:cs="Arial"/>
          <w:sz w:val="20"/>
          <w:szCs w:val="20"/>
        </w:rPr>
        <w:t>invoice_nr</w:t>
      </w:r>
      <w:proofErr w:type="spellEnd"/>
      <w:r w:rsidR="00602005" w:rsidRPr="00602005">
        <w:rPr>
          <w:rFonts w:ascii="Arial" w:eastAsia="Arial" w:hAnsi="Arial" w:cs="Arial"/>
          <w:sz w:val="20"/>
          <w:szCs w:val="20"/>
        </w:rPr>
        <w:t>}</w:t>
      </w:r>
    </w:p>
    <w:p w14:paraId="723C174C" w14:textId="7FEB3275" w:rsidR="00536D1C" w:rsidRPr="00602005" w:rsidRDefault="000A57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 w:rsidRPr="00602005">
        <w:rPr>
          <w:rFonts w:ascii="Arial" w:eastAsia="Arial" w:hAnsi="Arial" w:cs="Arial"/>
          <w:color w:val="000000"/>
          <w:sz w:val="20"/>
          <w:szCs w:val="20"/>
        </w:rPr>
        <w:t xml:space="preserve">Date: </w:t>
      </w:r>
      <w:r w:rsidR="00602005" w:rsidRPr="00602005">
        <w:rPr>
          <w:rFonts w:ascii="Arial" w:eastAsia="Arial" w:hAnsi="Arial" w:cs="Arial"/>
          <w:sz w:val="20"/>
          <w:szCs w:val="20"/>
        </w:rPr>
        <w:t>${date}</w:t>
      </w:r>
    </w:p>
    <w:p w14:paraId="0656B2D4" w14:textId="2CC6D4CB" w:rsidR="00536D1C" w:rsidRPr="00602005" w:rsidRDefault="000A57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 w:rsidRPr="00602005">
        <w:rPr>
          <w:rFonts w:ascii="Arial" w:eastAsia="Arial" w:hAnsi="Arial" w:cs="Arial"/>
          <w:color w:val="000000"/>
          <w:sz w:val="20"/>
          <w:szCs w:val="20"/>
        </w:rPr>
        <w:t xml:space="preserve">Valid Until: </w:t>
      </w:r>
      <w:r w:rsidR="00602005" w:rsidRPr="00602005">
        <w:rPr>
          <w:rFonts w:ascii="Arial" w:eastAsia="Arial" w:hAnsi="Arial" w:cs="Arial"/>
          <w:sz w:val="20"/>
          <w:szCs w:val="20"/>
        </w:rPr>
        <w:t>${</w:t>
      </w:r>
      <w:proofErr w:type="spellStart"/>
      <w:r w:rsidR="00602005" w:rsidRPr="00602005">
        <w:rPr>
          <w:rFonts w:ascii="Arial" w:eastAsia="Arial" w:hAnsi="Arial" w:cs="Arial"/>
          <w:sz w:val="20"/>
          <w:szCs w:val="20"/>
        </w:rPr>
        <w:t>validity_date</w:t>
      </w:r>
      <w:proofErr w:type="spellEnd"/>
      <w:r w:rsidR="00602005" w:rsidRPr="00602005">
        <w:rPr>
          <w:rFonts w:ascii="Arial" w:eastAsia="Arial" w:hAnsi="Arial" w:cs="Arial"/>
          <w:sz w:val="20"/>
          <w:szCs w:val="20"/>
        </w:rPr>
        <w:t>}</w:t>
      </w:r>
    </w:p>
    <w:p w14:paraId="47171800" w14:textId="77777777" w:rsidR="00536D1C" w:rsidRPr="00602005" w:rsidRDefault="0053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6"/>
        <w:tblW w:w="9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32"/>
        <w:gridCol w:w="2434"/>
        <w:gridCol w:w="2434"/>
        <w:gridCol w:w="2434"/>
      </w:tblGrid>
      <w:tr w:rsidR="00536D1C" w:rsidRPr="00602005" w14:paraId="02D2D4C1" w14:textId="77777777">
        <w:trPr>
          <w:trHeight w:val="175"/>
        </w:trPr>
        <w:tc>
          <w:tcPr>
            <w:tcW w:w="2432" w:type="dxa"/>
          </w:tcPr>
          <w:p w14:paraId="5C009F8D" w14:textId="77777777" w:rsidR="00536D1C" w:rsidRPr="00602005" w:rsidRDefault="000A571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602005">
              <w:rPr>
                <w:rFonts w:ascii="Arial" w:eastAsia="Arial" w:hAnsi="Arial" w:cs="Arial"/>
                <w:sz w:val="20"/>
                <w:szCs w:val="20"/>
              </w:rPr>
              <w:t>No.</w:t>
            </w:r>
          </w:p>
        </w:tc>
        <w:tc>
          <w:tcPr>
            <w:tcW w:w="2434" w:type="dxa"/>
          </w:tcPr>
          <w:p w14:paraId="1EF5BF1D" w14:textId="77777777" w:rsidR="00536D1C" w:rsidRPr="00602005" w:rsidRDefault="000A571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602005">
              <w:rPr>
                <w:rFonts w:ascii="Arial" w:eastAsia="Arial" w:hAnsi="Arial" w:cs="Arial"/>
                <w:sz w:val="20"/>
                <w:szCs w:val="20"/>
              </w:rPr>
              <w:t>Description</w:t>
            </w:r>
          </w:p>
        </w:tc>
        <w:tc>
          <w:tcPr>
            <w:tcW w:w="2434" w:type="dxa"/>
          </w:tcPr>
          <w:p w14:paraId="54B17BAC" w14:textId="77777777" w:rsidR="00536D1C" w:rsidRPr="00602005" w:rsidRDefault="000A571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602005">
              <w:rPr>
                <w:rFonts w:ascii="Arial" w:eastAsia="Arial" w:hAnsi="Arial" w:cs="Arial"/>
                <w:sz w:val="20"/>
                <w:szCs w:val="20"/>
              </w:rPr>
              <w:t>Amount (€)</w:t>
            </w:r>
          </w:p>
        </w:tc>
        <w:tc>
          <w:tcPr>
            <w:tcW w:w="2434" w:type="dxa"/>
          </w:tcPr>
          <w:p w14:paraId="37E261E8" w14:textId="77777777" w:rsidR="00536D1C" w:rsidRPr="00602005" w:rsidRDefault="000A571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602005">
              <w:rPr>
                <w:rFonts w:ascii="Arial" w:eastAsia="Arial" w:hAnsi="Arial" w:cs="Arial"/>
                <w:sz w:val="20"/>
                <w:szCs w:val="20"/>
              </w:rPr>
              <w:t>Remarks</w:t>
            </w:r>
          </w:p>
        </w:tc>
      </w:tr>
      <w:tr w:rsidR="00536D1C" w14:paraId="4450C3FB" w14:textId="77777777">
        <w:trPr>
          <w:trHeight w:val="351"/>
        </w:trPr>
        <w:tc>
          <w:tcPr>
            <w:tcW w:w="2432" w:type="dxa"/>
          </w:tcPr>
          <w:p w14:paraId="6D38B0EC" w14:textId="77777777" w:rsidR="00536D1C" w:rsidRPr="00602005" w:rsidRDefault="000A571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602005"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434" w:type="dxa"/>
          </w:tcPr>
          <w:p w14:paraId="32E85283" w14:textId="6951C1CA" w:rsidR="00536D1C" w:rsidRPr="00602005" w:rsidRDefault="000A571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602005">
              <w:rPr>
                <w:rFonts w:ascii="Arial" w:eastAsia="Arial" w:hAnsi="Arial" w:cs="Arial"/>
                <w:sz w:val="20"/>
                <w:szCs w:val="20"/>
              </w:rPr>
              <w:t xml:space="preserve">Prepayment </w:t>
            </w:r>
            <w:r w:rsidR="00352A04">
              <w:rPr>
                <w:rFonts w:ascii="Arial" w:eastAsia="Arial" w:hAnsi="Arial" w:cs="Arial"/>
                <w:sz w:val="20"/>
                <w:szCs w:val="20"/>
              </w:rPr>
              <w:t>${</w:t>
            </w:r>
            <w:proofErr w:type="spellStart"/>
            <w:r w:rsidR="00352A04">
              <w:rPr>
                <w:rFonts w:ascii="Arial" w:eastAsia="Arial" w:hAnsi="Arial" w:cs="Arial"/>
                <w:sz w:val="20"/>
                <w:szCs w:val="20"/>
              </w:rPr>
              <w:t>installment_nr</w:t>
            </w:r>
            <w:proofErr w:type="spellEnd"/>
            <w:r w:rsidR="00352A04">
              <w:rPr>
                <w:rFonts w:ascii="Arial" w:eastAsia="Arial" w:hAnsi="Arial" w:cs="Arial"/>
                <w:sz w:val="20"/>
                <w:szCs w:val="20"/>
              </w:rPr>
              <w:t>}</w:t>
            </w:r>
            <w:r w:rsidR="003231B3" w:rsidRPr="00602005">
              <w:rPr>
                <w:rFonts w:ascii="Arial" w:eastAsia="Arial" w:hAnsi="Arial" w:cs="Arial"/>
                <w:sz w:val="20"/>
                <w:szCs w:val="20"/>
              </w:rPr>
              <w:t xml:space="preserve"> installment </w:t>
            </w:r>
            <w:r w:rsidRPr="00602005">
              <w:rPr>
                <w:rFonts w:ascii="Arial" w:eastAsia="Arial" w:hAnsi="Arial" w:cs="Arial"/>
                <w:sz w:val="20"/>
                <w:szCs w:val="20"/>
              </w:rPr>
              <w:t xml:space="preserve">for Tuition Fee </w:t>
            </w:r>
          </w:p>
        </w:tc>
        <w:tc>
          <w:tcPr>
            <w:tcW w:w="2434" w:type="dxa"/>
          </w:tcPr>
          <w:p w14:paraId="311A2945" w14:textId="1FE4DF4B" w:rsidR="00536D1C" w:rsidRPr="00602005" w:rsidRDefault="000A571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602005">
              <w:rPr>
                <w:rFonts w:ascii="Arial" w:eastAsia="Arial" w:hAnsi="Arial" w:cs="Arial"/>
                <w:sz w:val="20"/>
                <w:szCs w:val="20"/>
              </w:rPr>
              <w:t>€</w:t>
            </w:r>
            <w:r w:rsidR="00602005" w:rsidRPr="00602005">
              <w:rPr>
                <w:rFonts w:ascii="Arial" w:eastAsia="Arial" w:hAnsi="Arial" w:cs="Arial"/>
                <w:sz w:val="20"/>
                <w:szCs w:val="20"/>
              </w:rPr>
              <w:t xml:space="preserve"> ${amount}</w:t>
            </w:r>
            <w:r w:rsidRPr="0060200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gramStart"/>
            <w:r w:rsidRPr="00602005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="00602005" w:rsidRPr="00602005">
              <w:rPr>
                <w:rFonts w:ascii="Arial" w:eastAsia="Arial" w:hAnsi="Arial" w:cs="Arial"/>
                <w:sz w:val="20"/>
                <w:szCs w:val="20"/>
              </w:rPr>
              <w:t xml:space="preserve"> $</w:t>
            </w:r>
            <w:proofErr w:type="gramEnd"/>
            <w:r w:rsidR="00602005" w:rsidRPr="00602005">
              <w:rPr>
                <w:rFonts w:ascii="Arial" w:eastAsia="Arial" w:hAnsi="Arial" w:cs="Arial"/>
                <w:sz w:val="20"/>
                <w:szCs w:val="20"/>
              </w:rPr>
              <w:t>{</w:t>
            </w:r>
            <w:proofErr w:type="spellStart"/>
            <w:r w:rsidR="00602005" w:rsidRPr="00602005">
              <w:rPr>
                <w:rFonts w:ascii="Arial" w:eastAsia="Arial" w:hAnsi="Arial" w:cs="Arial"/>
                <w:sz w:val="20"/>
                <w:szCs w:val="20"/>
              </w:rPr>
              <w:t>amt_to_txt</w:t>
            </w:r>
            <w:proofErr w:type="spellEnd"/>
            <w:proofErr w:type="gramStart"/>
            <w:r w:rsidR="00602005" w:rsidRPr="00602005">
              <w:rPr>
                <w:rFonts w:ascii="Arial" w:eastAsia="Arial" w:hAnsi="Arial" w:cs="Arial"/>
                <w:sz w:val="20"/>
                <w:szCs w:val="20"/>
              </w:rPr>
              <w:t xml:space="preserve">} </w:t>
            </w:r>
            <w:r w:rsidRPr="00602005">
              <w:rPr>
                <w:rFonts w:ascii="Arial" w:eastAsia="Arial" w:hAnsi="Arial" w:cs="Arial"/>
                <w:sz w:val="20"/>
                <w:szCs w:val="20"/>
              </w:rPr>
              <w:t>)</w:t>
            </w:r>
            <w:proofErr w:type="gramEnd"/>
          </w:p>
          <w:p w14:paraId="15B2310D" w14:textId="75FDE1B7" w:rsidR="003231B3" w:rsidRPr="00602005" w:rsidRDefault="003231B3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602005">
              <w:rPr>
                <w:rFonts w:ascii="Arial" w:eastAsia="Arial" w:hAnsi="Arial" w:cs="Arial"/>
                <w:sz w:val="20"/>
                <w:szCs w:val="20"/>
              </w:rPr>
              <w:t>(Full academic year equivalent to 3.000 euros)</w:t>
            </w:r>
          </w:p>
        </w:tc>
        <w:tc>
          <w:tcPr>
            <w:tcW w:w="2434" w:type="dxa"/>
          </w:tcPr>
          <w:p w14:paraId="701081CF" w14:textId="77777777" w:rsidR="00536D1C" w:rsidRDefault="000A571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602005">
              <w:rPr>
                <w:rFonts w:ascii="Arial" w:eastAsia="Arial" w:hAnsi="Arial" w:cs="Arial"/>
                <w:sz w:val="20"/>
                <w:szCs w:val="20"/>
              </w:rPr>
              <w:t>In the event of a visa refusal, the student will be refunded the full tuition fee, with any bank transfer fees being the responsibility of the student.</w:t>
            </w:r>
          </w:p>
        </w:tc>
      </w:tr>
    </w:tbl>
    <w:p w14:paraId="697B4FAB" w14:textId="40D9D0A0" w:rsidR="00536D1C" w:rsidRDefault="000A571C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br/>
        <w:t>Total Amount Payable</w:t>
      </w:r>
      <w:r>
        <w:rPr>
          <w:rFonts w:ascii="Arial" w:eastAsia="Arial" w:hAnsi="Arial" w:cs="Arial"/>
          <w:sz w:val="20"/>
          <w:szCs w:val="20"/>
          <w:u w:val="single"/>
        </w:rPr>
        <w:t>: €</w:t>
      </w:r>
      <w:r w:rsidR="00897AAB">
        <w:rPr>
          <w:rFonts w:ascii="Arial" w:eastAsia="Arial" w:hAnsi="Arial" w:cs="Arial"/>
          <w:sz w:val="20"/>
          <w:szCs w:val="20"/>
          <w:u w:val="single"/>
        </w:rPr>
        <w:t>1</w:t>
      </w:r>
      <w:r>
        <w:rPr>
          <w:rFonts w:ascii="Arial" w:eastAsia="Arial" w:hAnsi="Arial" w:cs="Arial"/>
          <w:sz w:val="20"/>
          <w:szCs w:val="20"/>
          <w:u w:val="single"/>
        </w:rPr>
        <w:t>,</w:t>
      </w:r>
      <w:r w:rsidR="00575C10">
        <w:rPr>
          <w:rFonts w:ascii="Arial" w:eastAsia="Arial" w:hAnsi="Arial" w:cs="Arial"/>
          <w:sz w:val="20"/>
          <w:szCs w:val="20"/>
          <w:u w:val="single"/>
        </w:rPr>
        <w:t>0</w:t>
      </w:r>
      <w:r>
        <w:rPr>
          <w:rFonts w:ascii="Arial" w:eastAsia="Arial" w:hAnsi="Arial" w:cs="Arial"/>
          <w:sz w:val="20"/>
          <w:szCs w:val="20"/>
          <w:u w:val="single"/>
        </w:rPr>
        <w:t>00 (</w:t>
      </w:r>
      <w:r w:rsidR="00897AAB">
        <w:rPr>
          <w:rFonts w:ascii="Arial" w:eastAsia="Arial" w:hAnsi="Arial" w:cs="Arial"/>
          <w:sz w:val="20"/>
          <w:szCs w:val="20"/>
          <w:u w:val="single"/>
        </w:rPr>
        <w:t>one</w:t>
      </w:r>
      <w:r>
        <w:rPr>
          <w:rFonts w:ascii="Arial" w:eastAsia="Arial" w:hAnsi="Arial" w:cs="Arial"/>
          <w:sz w:val="20"/>
          <w:szCs w:val="20"/>
          <w:u w:val="single"/>
        </w:rPr>
        <w:t xml:space="preserve"> thousand Euro)</w:t>
      </w:r>
    </w:p>
    <w:p w14:paraId="3AAC4B02" w14:textId="77777777" w:rsidR="00536D1C" w:rsidRDefault="000A571C">
      <w:pPr>
        <w:pStyle w:val="Heading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Payment Instructions</w:t>
      </w:r>
    </w:p>
    <w:p w14:paraId="7EC6572D" w14:textId="77777777" w:rsidR="00536D1C" w:rsidRDefault="000A57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bookmarkStart w:id="0" w:name="_heading=h.g7fljrqmsq5w" w:colFirst="0" w:colLast="0"/>
      <w:bookmarkEnd w:id="0"/>
      <w:r>
        <w:rPr>
          <w:rFonts w:ascii="Arial" w:eastAsia="Arial" w:hAnsi="Arial" w:cs="Arial"/>
          <w:color w:val="000000"/>
          <w:sz w:val="20"/>
          <w:szCs w:val="20"/>
        </w:rPr>
        <w:t xml:space="preserve">Bank Name:         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BANKA KOMBËTARE TREGTARE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14:paraId="1A0B562E" w14:textId="77777777" w:rsidR="00536D1C" w:rsidRDefault="000A57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Account Name:    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MESDHEU EDUCATION SHPK – INTERNATIONAL STUDENTS</w:t>
      </w:r>
    </w:p>
    <w:p w14:paraId="3FF5EDDD" w14:textId="77777777" w:rsidR="00536D1C" w:rsidRDefault="000A57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IBAN:                   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AL8920511519001236CLPRCFEURP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14:paraId="58B3183E" w14:textId="77777777" w:rsidR="00536D1C" w:rsidRDefault="000A57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SWIFT/BIC:         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NCBAALTX</w:t>
      </w:r>
    </w:p>
    <w:p w14:paraId="69B5DE02" w14:textId="77777777" w:rsidR="00536D1C" w:rsidRDefault="000A57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  <w:proofErr w:type="gramStart"/>
      <w:r>
        <w:rPr>
          <w:rFonts w:ascii="Arial" w:eastAsia="Arial" w:hAnsi="Arial" w:cs="Arial"/>
          <w:color w:val="000000"/>
          <w:sz w:val="20"/>
          <w:szCs w:val="20"/>
        </w:rPr>
        <w:t xml:space="preserve">CURRENCY;   </w:t>
      </w:r>
      <w:proofErr w:type="gramEnd"/>
      <w:r>
        <w:rPr>
          <w:rFonts w:ascii="Arial" w:eastAsia="Arial" w:hAnsi="Arial" w:cs="Arial"/>
          <w:color w:val="000000"/>
          <w:sz w:val="20"/>
          <w:szCs w:val="20"/>
        </w:rPr>
        <w:t xml:space="preserve">    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>EUR</w:t>
      </w:r>
    </w:p>
    <w:p w14:paraId="0112EA9E" w14:textId="77777777" w:rsidR="00536D1C" w:rsidRDefault="0053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4DBF547D" w14:textId="10326D8A" w:rsidR="00536D1C" w:rsidRDefault="000A57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Reference: </w:t>
      </w:r>
      <w:r w:rsidR="00602005">
        <w:rPr>
          <w:rFonts w:ascii="Arial" w:eastAsia="Arial" w:hAnsi="Arial" w:cs="Arial"/>
          <w:i/>
          <w:color w:val="000000"/>
          <w:sz w:val="20"/>
          <w:szCs w:val="20"/>
        </w:rPr>
        <w:t>${</w:t>
      </w:r>
      <w:proofErr w:type="spellStart"/>
      <w:r w:rsidR="00602005">
        <w:rPr>
          <w:rFonts w:ascii="Arial" w:eastAsia="Arial" w:hAnsi="Arial" w:cs="Arial"/>
          <w:i/>
          <w:color w:val="000000"/>
          <w:sz w:val="20"/>
          <w:szCs w:val="20"/>
        </w:rPr>
        <w:t>ref_no</w:t>
      </w:r>
      <w:proofErr w:type="spellEnd"/>
      <w:r w:rsidR="00602005">
        <w:rPr>
          <w:rFonts w:ascii="Arial" w:eastAsia="Arial" w:hAnsi="Arial" w:cs="Arial"/>
          <w:i/>
          <w:color w:val="000000"/>
          <w:sz w:val="20"/>
          <w:szCs w:val="20"/>
        </w:rPr>
        <w:t>}</w:t>
      </w:r>
    </w:p>
    <w:p w14:paraId="401915E1" w14:textId="77777777" w:rsidR="00536D1C" w:rsidRDefault="0053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</w:p>
    <w:p w14:paraId="1D692F35" w14:textId="77777777" w:rsidR="00536D1C" w:rsidRDefault="000A57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Notes and Conditions</w:t>
      </w:r>
    </w:p>
    <w:p w14:paraId="6744CF41" w14:textId="77777777" w:rsidR="00536D1C" w:rsidRDefault="0053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</w:p>
    <w:p w14:paraId="55CFE9FF" w14:textId="77777777" w:rsidR="00536D1C" w:rsidRDefault="000A57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- This invoice is issued for prepayment academic year tuition fee purposes.</w:t>
      </w:r>
    </w:p>
    <w:p w14:paraId="2450BF5E" w14:textId="77777777" w:rsidR="00536D1C" w:rsidRDefault="000A57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- Prepayment is required to secure student enrollment in the selected study program, if all the requirements for admission process are duly met.</w:t>
      </w:r>
    </w:p>
    <w:p w14:paraId="67206095" w14:textId="60262E1C" w:rsidR="00897AAB" w:rsidRDefault="000A57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- This document is not a tax invoice.</w:t>
      </w:r>
    </w:p>
    <w:p w14:paraId="7C0D0FAF" w14:textId="64B18EC1" w:rsidR="00897AAB" w:rsidRDefault="00897AA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- This invoice is payable within 7 (seven) days from issuing date.</w:t>
      </w:r>
    </w:p>
    <w:p w14:paraId="1382B53C" w14:textId="77777777" w:rsidR="00536D1C" w:rsidRDefault="0053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</w:p>
    <w:p w14:paraId="186F71C0" w14:textId="77777777" w:rsidR="00536D1C" w:rsidRDefault="000A57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Authorized by: 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Administrator 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br/>
      </w:r>
      <w:r>
        <w:rPr>
          <w:rFonts w:ascii="Arial" w:eastAsia="Arial" w:hAnsi="Arial" w:cs="Arial"/>
          <w:b/>
          <w:sz w:val="20"/>
          <w:szCs w:val="20"/>
        </w:rPr>
        <w:t>ILIR HEBOVIJA</w:t>
      </w:r>
    </w:p>
    <w:p w14:paraId="066B9A03" w14:textId="77777777" w:rsidR="00536D1C" w:rsidRDefault="00536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</w:p>
    <w:p w14:paraId="69000E99" w14:textId="0EE251F8" w:rsidR="00536D1C" w:rsidRDefault="000A57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Date: </w:t>
      </w:r>
      <w:r>
        <w:rPr>
          <w:rFonts w:ascii="Arial" w:eastAsia="Arial" w:hAnsi="Arial" w:cs="Arial"/>
          <w:sz w:val="20"/>
          <w:szCs w:val="20"/>
        </w:rPr>
        <w:t xml:space="preserve">  </w:t>
      </w:r>
      <w:r w:rsidR="00602005">
        <w:rPr>
          <w:rFonts w:ascii="Arial" w:eastAsia="Arial" w:hAnsi="Arial" w:cs="Arial"/>
          <w:sz w:val="20"/>
          <w:szCs w:val="20"/>
        </w:rPr>
        <w:t>${date}</w:t>
      </w:r>
    </w:p>
    <w:sectPr w:rsidR="00536D1C">
      <w:headerReference w:type="default" r:id="rId8"/>
      <w:footerReference w:type="default" r:id="rId9"/>
      <w:pgSz w:w="12240" w:h="15840"/>
      <w:pgMar w:top="1440" w:right="1800" w:bottom="1440" w:left="180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801AD" w14:textId="77777777" w:rsidR="001442BF" w:rsidRDefault="001442BF">
      <w:pPr>
        <w:spacing w:after="0" w:line="240" w:lineRule="auto"/>
      </w:pPr>
      <w:r>
        <w:separator/>
      </w:r>
    </w:p>
  </w:endnote>
  <w:endnote w:type="continuationSeparator" w:id="0">
    <w:p w14:paraId="3CB8DA20" w14:textId="77777777" w:rsidR="001442BF" w:rsidRDefault="00144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B6AEA" w14:textId="77777777" w:rsidR="00536D1C" w:rsidRDefault="000A571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</w:rPr>
      <w:t>______________________________________________________________________________________</w:t>
    </w:r>
  </w:p>
  <w:p w14:paraId="097181C1" w14:textId="77777777" w:rsidR="00536D1C" w:rsidRDefault="000A571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b/>
        <w:i/>
        <w:color w:val="000000"/>
      </w:rPr>
    </w:pPr>
    <w:proofErr w:type="spellStart"/>
    <w:r>
      <w:rPr>
        <w:rFonts w:ascii="Times New Roman" w:eastAsia="Times New Roman" w:hAnsi="Times New Roman" w:cs="Times New Roman"/>
        <w:i/>
        <w:color w:val="000000"/>
        <w:sz w:val="20"/>
        <w:szCs w:val="20"/>
      </w:rPr>
      <w:t>Blv</w:t>
    </w:r>
    <w:proofErr w:type="spellEnd"/>
    <w:r>
      <w:rPr>
        <w:rFonts w:ascii="Times New Roman" w:eastAsia="Times New Roman" w:hAnsi="Times New Roman" w:cs="Times New Roman"/>
        <w:i/>
        <w:color w:val="000000"/>
        <w:sz w:val="20"/>
        <w:szCs w:val="20"/>
      </w:rPr>
      <w:t xml:space="preserve">. Gjergj Fishta nr 52, 1023, </w:t>
    </w:r>
    <w:proofErr w:type="spellStart"/>
    <w:r>
      <w:rPr>
        <w:rFonts w:ascii="Times New Roman" w:eastAsia="Times New Roman" w:hAnsi="Times New Roman" w:cs="Times New Roman"/>
        <w:i/>
        <w:color w:val="000000"/>
        <w:sz w:val="20"/>
        <w:szCs w:val="20"/>
      </w:rPr>
      <w:t>Tiranë</w:t>
    </w:r>
    <w:proofErr w:type="spellEnd"/>
    <w:r>
      <w:rPr>
        <w:rFonts w:ascii="Times New Roman" w:eastAsia="Times New Roman" w:hAnsi="Times New Roman" w:cs="Times New Roman"/>
        <w:i/>
        <w:color w:val="000000"/>
        <w:sz w:val="20"/>
        <w:szCs w:val="20"/>
      </w:rPr>
      <w:t xml:space="preserve">, </w:t>
    </w:r>
    <w:proofErr w:type="spellStart"/>
    <w:r>
      <w:rPr>
        <w:rFonts w:ascii="Times New Roman" w:eastAsia="Times New Roman" w:hAnsi="Times New Roman" w:cs="Times New Roman"/>
        <w:i/>
        <w:color w:val="000000"/>
        <w:sz w:val="20"/>
        <w:szCs w:val="20"/>
      </w:rPr>
      <w:t>Shqipëri</w:t>
    </w:r>
    <w:proofErr w:type="spellEnd"/>
    <w:r>
      <w:rPr>
        <w:rFonts w:ascii="Times New Roman" w:eastAsia="Times New Roman" w:hAnsi="Times New Roman" w:cs="Times New Roman"/>
        <w:i/>
        <w:color w:val="000000"/>
        <w:sz w:val="20"/>
        <w:szCs w:val="20"/>
      </w:rPr>
      <w:t xml:space="preserve">   </w:t>
    </w:r>
    <w:proofErr w:type="spellStart"/>
    <w:r>
      <w:rPr>
        <w:rFonts w:ascii="Times New Roman" w:eastAsia="Times New Roman" w:hAnsi="Times New Roman" w:cs="Times New Roman"/>
        <w:i/>
        <w:color w:val="000000"/>
        <w:sz w:val="20"/>
        <w:szCs w:val="20"/>
      </w:rPr>
      <w:t>tel</w:t>
    </w:r>
    <w:proofErr w:type="spellEnd"/>
    <w:r>
      <w:rPr>
        <w:rFonts w:ascii="Times New Roman" w:eastAsia="Times New Roman" w:hAnsi="Times New Roman" w:cs="Times New Roman"/>
        <w:i/>
        <w:color w:val="000000"/>
        <w:sz w:val="20"/>
        <w:szCs w:val="20"/>
      </w:rPr>
      <w:t xml:space="preserve"> +355 4 2421 774, info@umsh.edu.al</w:t>
    </w:r>
  </w:p>
  <w:p w14:paraId="628B8E6C" w14:textId="77777777" w:rsidR="00536D1C" w:rsidRDefault="00536D1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A46CA" w14:textId="77777777" w:rsidR="001442BF" w:rsidRDefault="001442BF">
      <w:pPr>
        <w:spacing w:after="0" w:line="240" w:lineRule="auto"/>
      </w:pPr>
      <w:r>
        <w:separator/>
      </w:r>
    </w:p>
  </w:footnote>
  <w:footnote w:type="continuationSeparator" w:id="0">
    <w:p w14:paraId="4C122DC0" w14:textId="77777777" w:rsidR="001442BF" w:rsidRDefault="00144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A3040" w14:textId="77777777" w:rsidR="00536D1C" w:rsidRDefault="000A571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360" w:lineRule="auto"/>
      <w:jc w:val="center"/>
      <w:rPr>
        <w:color w:val="000000"/>
      </w:rPr>
    </w:pPr>
    <w:r>
      <w:rPr>
        <w:noProof/>
        <w:color w:val="000000"/>
        <w:vertAlign w:val="superscript"/>
      </w:rPr>
      <w:drawing>
        <wp:inline distT="0" distB="0" distL="0" distR="0" wp14:anchorId="11A432D0" wp14:editId="633E00CB">
          <wp:extent cx="1730781" cy="689734"/>
          <wp:effectExtent l="0" t="0" r="0" b="0"/>
          <wp:docPr id="6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30781" cy="68973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469CF1B" w14:textId="77777777" w:rsidR="00536D1C" w:rsidRDefault="000A571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>UNIVERSITETI MESDHETAR I SHQIPËRISË</w:t>
    </w:r>
  </w:p>
  <w:p w14:paraId="4A3B2011" w14:textId="77777777" w:rsidR="00536D1C" w:rsidRDefault="000A571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</w:rPr>
    </w:pPr>
    <w:proofErr w:type="spellStart"/>
    <w:r>
      <w:rPr>
        <w:rFonts w:ascii="Times New Roman" w:eastAsia="Times New Roman" w:hAnsi="Times New Roman" w:cs="Times New Roman"/>
        <w:color w:val="000000"/>
        <w:sz w:val="20"/>
        <w:szCs w:val="20"/>
      </w:rPr>
      <w:t>Blv</w:t>
    </w:r>
    <w:proofErr w:type="spellEnd"/>
    <w:r>
      <w:rPr>
        <w:rFonts w:ascii="Times New Roman" w:eastAsia="Times New Roman" w:hAnsi="Times New Roman" w:cs="Times New Roman"/>
        <w:color w:val="000000"/>
        <w:sz w:val="20"/>
        <w:szCs w:val="20"/>
      </w:rPr>
      <w:t xml:space="preserve">. Gjergj Fishta nr 52, </w:t>
    </w:r>
    <w:proofErr w:type="gramStart"/>
    <w:r>
      <w:rPr>
        <w:rFonts w:ascii="Times New Roman" w:eastAsia="Times New Roman" w:hAnsi="Times New Roman" w:cs="Times New Roman"/>
        <w:color w:val="000000"/>
        <w:sz w:val="20"/>
        <w:szCs w:val="20"/>
      </w:rPr>
      <w:t xml:space="preserve">1023,  </w:t>
    </w:r>
    <w:proofErr w:type="spellStart"/>
    <w:r>
      <w:rPr>
        <w:rFonts w:ascii="Times New Roman" w:eastAsia="Times New Roman" w:hAnsi="Times New Roman" w:cs="Times New Roman"/>
        <w:color w:val="000000"/>
        <w:sz w:val="20"/>
        <w:szCs w:val="20"/>
      </w:rPr>
      <w:t>Tiranë</w:t>
    </w:r>
    <w:proofErr w:type="spellEnd"/>
    <w:proofErr w:type="gramEnd"/>
    <w:r>
      <w:rPr>
        <w:rFonts w:ascii="Times New Roman" w:eastAsia="Times New Roman" w:hAnsi="Times New Roman" w:cs="Times New Roman"/>
        <w:color w:val="000000"/>
        <w:sz w:val="20"/>
        <w:szCs w:val="20"/>
      </w:rPr>
      <w:t xml:space="preserve">, </w:t>
    </w:r>
    <w:proofErr w:type="spellStart"/>
    <w:r>
      <w:rPr>
        <w:rFonts w:ascii="Times New Roman" w:eastAsia="Times New Roman" w:hAnsi="Times New Roman" w:cs="Times New Roman"/>
        <w:color w:val="000000"/>
        <w:sz w:val="20"/>
        <w:szCs w:val="20"/>
      </w:rPr>
      <w:t>Shqipëri</w:t>
    </w:r>
    <w:proofErr w:type="spellEnd"/>
    <w:r>
      <w:rPr>
        <w:rFonts w:ascii="Times New Roman" w:eastAsia="Times New Roman" w:hAnsi="Times New Roman" w:cs="Times New Roman"/>
        <w:color w:val="000000"/>
        <w:sz w:val="20"/>
        <w:szCs w:val="20"/>
      </w:rPr>
      <w:t xml:space="preserve">   </w:t>
    </w:r>
    <w:proofErr w:type="spellStart"/>
    <w:r>
      <w:rPr>
        <w:rFonts w:ascii="Times New Roman" w:eastAsia="Times New Roman" w:hAnsi="Times New Roman" w:cs="Times New Roman"/>
        <w:color w:val="000000"/>
        <w:sz w:val="20"/>
        <w:szCs w:val="20"/>
      </w:rPr>
      <w:t>tel</w:t>
    </w:r>
    <w:proofErr w:type="spellEnd"/>
    <w:r>
      <w:rPr>
        <w:rFonts w:ascii="Times New Roman" w:eastAsia="Times New Roman" w:hAnsi="Times New Roman" w:cs="Times New Roman"/>
        <w:color w:val="000000"/>
        <w:sz w:val="20"/>
        <w:szCs w:val="20"/>
      </w:rPr>
      <w:t xml:space="preserve"> +355 4 2421 </w:t>
    </w:r>
    <w:proofErr w:type="gramStart"/>
    <w:r>
      <w:rPr>
        <w:rFonts w:ascii="Times New Roman" w:eastAsia="Times New Roman" w:hAnsi="Times New Roman" w:cs="Times New Roman"/>
        <w:color w:val="000000"/>
        <w:sz w:val="20"/>
        <w:szCs w:val="20"/>
      </w:rPr>
      <w:t>774,  info@umsh.edu.al</w:t>
    </w:r>
    <w:proofErr w:type="gramEnd"/>
  </w:p>
  <w:p w14:paraId="5949FD2C" w14:textId="77777777" w:rsidR="00536D1C" w:rsidRDefault="000A571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b/>
        <w:color w:val="000000"/>
      </w:rPr>
      <w:t>==================================================================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04AAB"/>
    <w:multiLevelType w:val="multilevel"/>
    <w:tmpl w:val="7AFE01EA"/>
    <w:lvl w:ilvl="0">
      <w:start w:val="1"/>
      <w:numFmt w:val="decimal"/>
      <w:pStyle w:val="List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26436395">
    <w:abstractNumId w:val="0"/>
  </w:num>
  <w:num w:numId="2" w16cid:durableId="18971570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63364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3737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715526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87876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D1C"/>
    <w:rsid w:val="000A571C"/>
    <w:rsid w:val="001442BF"/>
    <w:rsid w:val="003231B3"/>
    <w:rsid w:val="00352A04"/>
    <w:rsid w:val="00536D1C"/>
    <w:rsid w:val="00575C10"/>
    <w:rsid w:val="00602005"/>
    <w:rsid w:val="00897AAB"/>
    <w:rsid w:val="00BD069E"/>
    <w:rsid w:val="00D96AAF"/>
    <w:rsid w:val="00E94B10"/>
    <w:rsid w:val="00EC08E2"/>
    <w:rsid w:val="00F1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A87C1"/>
  <w15:docId w15:val="{38297EE9-B010-4AE7-B86A-942FED0E0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sz w:val="22"/>
        <w:szCs w:val="22"/>
        <w:lang w:val="e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="Calibri" w:eastAsia="Calibri" w:hAnsi="Calibri" w:cs="Calibri"/>
      <w:b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="Calibri" w:eastAsia="Calibri" w:hAnsi="Calibri" w:cs="Calibri"/>
      <w:b/>
      <w:i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="Calibri" w:eastAsia="Calibri" w:hAnsi="Calibri" w:cs="Calibri"/>
      <w:color w:val="243F6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="Calibri" w:eastAsia="Calibri" w:hAnsi="Calibri" w:cs="Calibri"/>
      <w:i/>
      <w:color w:val="243F6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/>
      </w:pBdr>
      <w:spacing w:after="300" w:line="240" w:lineRule="auto"/>
    </w:pPr>
    <w:rPr>
      <w:rFonts w:ascii="Calibri" w:eastAsia="Calibri" w:hAnsi="Calibri" w:cs="Calibri"/>
      <w:color w:val="17365D"/>
      <w:sz w:val="52"/>
      <w:szCs w:val="52"/>
    </w:rPr>
  </w:style>
  <w:style w:type="table" w:customStyle="1" w:styleId="TableNormal1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tabs>
        <w:tab w:val="num" w:pos="720"/>
      </w:tabs>
      <w:ind w:left="720" w:hanging="720"/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tabs>
        <w:tab w:val="num" w:pos="720"/>
      </w:tabs>
      <w:ind w:left="720" w:hanging="720"/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tabs>
        <w:tab w:val="num" w:pos="720"/>
      </w:tabs>
      <w:ind w:left="720" w:hanging="720"/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tabs>
        <w:tab w:val="num" w:pos="720"/>
      </w:tabs>
      <w:ind w:left="720" w:hanging="720"/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tabs>
        <w:tab w:val="num" w:pos="720"/>
      </w:tabs>
      <w:ind w:left="720" w:hanging="720"/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87F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7F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7F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F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FD3"/>
    <w:rPr>
      <w:b/>
      <w:bCs/>
      <w:sz w:val="20"/>
      <w:szCs w:val="2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Calibri" w:eastAsia="Calibri" w:hAnsi="Calibri" w:cs="Calibri"/>
      <w:i/>
      <w:color w:val="4F81BD"/>
      <w:sz w:val="24"/>
      <w:szCs w:val="24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9SDiQyDBKjnX37fgPsCaiiZoDdQ==">CgMxLjAyDmguZzdmbGpycW1zcTV3OAByITEtRlBVajZNdUtHYUk3SUNzVl9XakVMZ0J5QmtfVVB0dQ==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Elion Shabanaj</cp:lastModifiedBy>
  <cp:revision>4</cp:revision>
  <dcterms:created xsi:type="dcterms:W3CDTF">2025-08-13T15:31:00Z</dcterms:created>
  <dcterms:modified xsi:type="dcterms:W3CDTF">2025-08-13T17:24:00Z</dcterms:modified>
</cp:coreProperties>
</file>